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KMF</w:t>
            </w:r>
          </w:p>
          <w:p>
            <w:pPr>
              <w:spacing w:before="0" w:after="0"/>
            </w:pPr>
            <w:r>
              <w:t>Isolation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34595905" name="f96db580-d40f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2189813" name="f96db580-d40f-11f0-aeb1-ebdc2ba506c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9633636" name="044f337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5497473" name="044f3370-d410-11f0-aeb1-ebdc2ba506c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KMF: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Platten lose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93181620" name="3fcf498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9964926" name="3fcf4980-d410-11f0-aeb1-ebdc2ba506c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9360481" name="4650efc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8620474" name="4650efc0-d410-11f0-aeb1-ebdc2ba506c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Keller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5575304" name="1e52c9c0-d411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0493198" name="1e52c9c0-d411-11f0-aeb1-ebdc2ba506c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93866670" name="29785590-d411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446707" name="29785590-d411-11f0-aeb1-ebdc2ba506c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1.OG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Brandschutzklappen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5422108" name="2d9e5bc0-d415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5169098" name="2d9e5bc0-d415-11f0-aeb1-ebdc2ba506c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3950207" name="34192430-d415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8502443" name="34192430-d415-11f0-aeb1-ebdc2ba506c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3 OG</w:t>
            </w:r>
          </w:p>
          <w:p>
            <w:pPr>
              <w:spacing w:before="0" w:after="0"/>
            </w:pPr>
            <w:r>
              <w:t>Noden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Elektroofen</w:t>
            </w:r>
          </w:p>
          <w:p>
            <w:pPr>
              <w:spacing w:before="0" w:after="0"/>
            </w:pPr>
            <w:r>
              <w:t>Asbesthaltig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83905648" name="6a0db700-d419-11f0-ba56-a9a52f3e9c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1057626" name="6a0db700-d419-11f0-ba56-a9a52f3e9c7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6682250" name="72075740-d419-11f0-ba56-a9a52f3e9c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6053732" name="72075740-d419-11f0-ba56-a9a52f3e9c7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